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</w:t>
      </w:r>
      <w:r w:rsidR="006B5A7D">
        <w:rPr>
          <w:b/>
          <w:color w:val="215868"/>
          <w:sz w:val="36"/>
          <w:szCs w:val="36"/>
        </w:rPr>
        <w:t>e</w:t>
      </w:r>
    </w:p>
    <w:p w:rsidR="00C123B1" w:rsidRPr="00C123B1" w:rsidRDefault="00C123B1" w:rsidP="00C123B1">
      <w:pPr>
        <w:rPr>
          <w:lang w:eastAsia="pl-PL"/>
        </w:rPr>
      </w:pPr>
    </w:p>
    <w:p w:rsidR="00545E48" w:rsidRDefault="00545E48" w:rsidP="006B5A7D">
      <w:pPr>
        <w:pStyle w:val="Tytu"/>
        <w:tabs>
          <w:tab w:val="left" w:pos="426"/>
        </w:tabs>
        <w:spacing w:line="360" w:lineRule="auto"/>
        <w:rPr>
          <w:noProof/>
          <w:color w:val="215868"/>
          <w:sz w:val="32"/>
          <w:szCs w:val="28"/>
        </w:rPr>
      </w:pPr>
      <w:r>
        <w:rPr>
          <w:noProof/>
          <w:color w:val="215868"/>
          <w:sz w:val="32"/>
          <w:szCs w:val="28"/>
        </w:rPr>
        <w:t>Poniżej przedstawiono różne figury geometryczne.</w:t>
      </w:r>
    </w:p>
    <w:p w:rsidR="00545E48" w:rsidRDefault="00545E48" w:rsidP="00545E48">
      <w:pPr>
        <w:pStyle w:val="Tytu"/>
        <w:tabs>
          <w:tab w:val="left" w:pos="426"/>
        </w:tabs>
        <w:spacing w:line="360" w:lineRule="auto"/>
        <w:rPr>
          <w:noProof/>
          <w:color w:val="215868"/>
          <w:sz w:val="32"/>
          <w:szCs w:val="28"/>
        </w:rPr>
      </w:pPr>
      <w:r>
        <w:rPr>
          <w:noProof/>
          <w:color w:val="215868"/>
          <w:sz w:val="32"/>
          <w:szCs w:val="28"/>
        </w:rPr>
        <w:t>Zapisz obwód każdej z figur w postaci jednomianu.</w:t>
      </w:r>
    </w:p>
    <w:p w:rsidR="002B0C3B" w:rsidRPr="002B0C3B" w:rsidRDefault="008053A5" w:rsidP="00545E48">
      <w:pPr>
        <w:pStyle w:val="Tytu"/>
        <w:tabs>
          <w:tab w:val="left" w:pos="426"/>
        </w:tabs>
        <w:spacing w:line="36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3642360</wp:posOffset>
                </wp:positionH>
                <wp:positionV relativeFrom="paragraph">
                  <wp:posOffset>4020185</wp:posOffset>
                </wp:positionV>
                <wp:extent cx="2019300" cy="2667000"/>
                <wp:effectExtent l="19050" t="0" r="19050" b="0"/>
                <wp:wrapNone/>
                <wp:docPr id="632" name="Grupa 6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9300" cy="2667000"/>
                          <a:chOff x="0" y="0"/>
                          <a:chExt cx="2019300" cy="2667000"/>
                        </a:xfrm>
                      </wpg:grpSpPr>
                      <wps:wsp>
                        <wps:cNvPr id="622" name="Pagon 622"/>
                        <wps:cNvSpPr/>
                        <wps:spPr>
                          <a:xfrm>
                            <a:off x="0" y="333375"/>
                            <a:ext cx="2019300" cy="1962150"/>
                          </a:xfrm>
                          <a:prstGeom prst="chevron">
                            <a:avLst>
                              <a:gd name="adj" fmla="val 60194"/>
                            </a:avLst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3" name="Pole tekstowe 623"/>
                        <wps:cNvSpPr txBox="1"/>
                        <wps:spPr>
                          <a:xfrm>
                            <a:off x="400050" y="0"/>
                            <a:ext cx="361950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E117C" w:rsidRPr="00545E48" w:rsidRDefault="00BE117C" w:rsidP="00BE117C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4" name="Pole tekstowe 624"/>
                        <wps:cNvSpPr txBox="1"/>
                        <wps:spPr>
                          <a:xfrm>
                            <a:off x="247650" y="2295525"/>
                            <a:ext cx="361950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E117C" w:rsidRPr="00545E48" w:rsidRDefault="00BE117C" w:rsidP="00BE117C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5" name="Pole tekstowe 625"/>
                        <wps:cNvSpPr txBox="1"/>
                        <wps:spPr>
                          <a:xfrm>
                            <a:off x="1371600" y="523875"/>
                            <a:ext cx="361950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E117C" w:rsidRPr="00545E48" w:rsidRDefault="00BE117C" w:rsidP="00BE117C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2</w:t>
                              </w:r>
                              <w:r>
                                <w:rPr>
                                  <w:sz w:val="28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6" name="Pole tekstowe 626"/>
                        <wps:cNvSpPr txBox="1"/>
                        <wps:spPr>
                          <a:xfrm>
                            <a:off x="1371600" y="1771650"/>
                            <a:ext cx="361950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E117C" w:rsidRPr="00545E48" w:rsidRDefault="00BE117C" w:rsidP="00BE117C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2z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7" name="Pole tekstowe 627"/>
                        <wps:cNvSpPr txBox="1"/>
                        <wps:spPr>
                          <a:xfrm>
                            <a:off x="371475" y="819150"/>
                            <a:ext cx="361950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E117C" w:rsidRPr="00545E48" w:rsidRDefault="00BE117C" w:rsidP="00BE117C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2z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8" name="Pole tekstowe 628"/>
                        <wps:cNvSpPr txBox="1"/>
                        <wps:spPr>
                          <a:xfrm>
                            <a:off x="342900" y="1514475"/>
                            <a:ext cx="361950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E117C" w:rsidRPr="00545E48" w:rsidRDefault="00BE117C" w:rsidP="00BE117C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2z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632" o:spid="_x0000_s1026" style="position:absolute;margin-left:286.8pt;margin-top:316.55pt;width:159pt;height:210pt;z-index:251735040" coordsize="20193,26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">
                <v:shapetype id="_x0000_t55" coordsize="21600,21600" o:spt="55" adj="16200" path="m@0,l,0@1,10800,,21600@0,21600,21600,10800xe">
                  <v:stroke joinstyle="miter"/>
                  <v:formulas>
                    <v:f eqn="val #0"/>
                    <v:f eqn="sum 21600 0 @0"/>
                    <v:f eqn="prod #0 1 2"/>
                  </v:formulas>
                  <v:path o:connecttype="custom" o:connectlocs="@2,0;@1,10800;@2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Pagon 622" o:spid="_x0000_s1027" type="#_x0000_t55" style="position:absolute;top:3333;width:20193;height:196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NrjsIA&#10;AADcAAAADwAAAGRycy9kb3ducmV2LnhtbESPT4vCMBTE7wt+h/CEvYim7aFINYoIwq43/+D50Tzb&#10;avNSktjWb79ZWNjjMDO/Ydbb0bSiJ+cbywrSRQKCuLS64UrB9XKYL0H4gKyxtUwK3uRhu5l8rLHQ&#10;duAT9edQiQhhX6CCOoSukNKXNRn0C9sRR+9uncEQpaukdjhEuGllliS5NNhwXKixo31N5fP8Mgro&#10;0T8P9+RI+ffoZmmqs9twMkp9TsfdCkSgMfyH/9pfWkGeZfB7Jh4Bu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Q2uOwgAAANwAAAAPAAAAAAAAAAAAAAAAAJgCAABkcnMvZG93&#10;bnJldi54bWxQSwUGAAAAAAQABAD1AAAAhwMAAAAA&#10;" adj="8966" fillcolor="white [3201]" strokecolor="#9bbb59 [3206]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623" o:spid="_x0000_s1028" type="#_x0000_t202" style="position:absolute;left:4000;width:3620;height:3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kFcccA&#10;AADcAAAADwAAAGRycy9kb3ducmV2LnhtbESPzWrDMBCE74G+g9hCbolcl4bgRjHGYFJCesjPpbet&#10;tbFNrZVrKY7Tp68KhRyHmfmGWaWjacVAvWssK3iaRyCIS6sbrhScjsVsCcJ5ZI2tZVJwIwfp+mGy&#10;wkTbK+9pOPhKBAi7BBXU3neJlK6syaCb2444eGfbG/RB9pXUPV4D3LQyjqKFNNhwWKixo7ym8utw&#10;MQq2efGO+8/YLH/afLM7Z9336eNFqenjmL2C8DT6e/i//aYVLOJn+DsTjoB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JZBXHHAAAA3AAAAA8AAAAAAAAAAAAAAAAAmAIAAGRy&#10;cy9kb3ducmV2LnhtbFBLBQYAAAAABAAEAPUAAACMAwAAAAA=&#10;" filled="f" stroked="f" strokeweight=".5pt">
                  <v:textbox>
                    <w:txbxContent>
                      <w:p w:rsidR="00BE117C" w:rsidRPr="00545E48" w:rsidRDefault="00BE117C" w:rsidP="00BE117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z</w:t>
                        </w:r>
                      </w:p>
                    </w:txbxContent>
                  </v:textbox>
                </v:shape>
                <v:shape id="Pole tekstowe 624" o:spid="_x0000_s1029" type="#_x0000_t202" style="position:absolute;left:2476;top:22955;width:3620;height:3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CdBccA&#10;AADcAAAADwAAAGRycy9kb3ducmV2LnhtbESPzWrDMBCE74G+g9hCbolc04bgRjHGYFJCesjPpbet&#10;tbFNrZVrKY7Tp68KhRyHmfmGWaWjacVAvWssK3iaRyCIS6sbrhScjsVsCcJ5ZI2tZVJwIwfp+mGy&#10;wkTbK+9pOPhKBAi7BBXU3neJlK6syaCb2444eGfbG/RB9pXUPV4D3LQyjqKFNNhwWKixo7ym8utw&#10;MQq2efGO+8/YLH/afLM7Z9336eNFqenjmL2C8DT6e/i//aYVLOJn+DsTjoB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2wnQXHAAAA3AAAAA8AAAAAAAAAAAAAAAAAmAIAAGRy&#10;cy9kb3ducmV2LnhtbFBLBQYAAAAABAAEAPUAAACMAwAAAAA=&#10;" filled="f" stroked="f" strokeweight=".5pt">
                  <v:textbox>
                    <w:txbxContent>
                      <w:p w:rsidR="00BE117C" w:rsidRPr="00545E48" w:rsidRDefault="00BE117C" w:rsidP="00BE117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z</w:t>
                        </w:r>
                      </w:p>
                    </w:txbxContent>
                  </v:textbox>
                </v:shape>
                <v:shape id="Pole tekstowe 625" o:spid="_x0000_s1030" type="#_x0000_t202" style="position:absolute;left:13716;top:5238;width:3619;height:3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w4nsYA&#10;AADcAAAADwAAAGRycy9kb3ducmV2LnhtbESPQWvCQBSE70L/w/IKvZlNA4qkWUMISIu0BzWX3p7Z&#10;ZxLMvk2zq6b99d1CweMwM98wWT6ZXlxpdJ1lBc9RDIK4trrjRkF12MxXIJxH1thbJgXf5CBfP8wy&#10;TLW98Y6ue9+IAGGXooLW+yGV0tUtGXSRHYiDd7KjQR/k2Eg94i3ATS+TOF5Kgx2HhRYHKluqz/uL&#10;UbAtNx+4OyZm9dOXr++nYviqPhdKPT1OxQsIT5O/h//bb1rBMlnA35lw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vw4nsYAAADcAAAADwAAAAAAAAAAAAAAAACYAgAAZHJz&#10;L2Rvd25yZXYueG1sUEsFBgAAAAAEAAQA9QAAAIsDAAAAAA==&#10;" filled="f" stroked="f" strokeweight=".5pt">
                  <v:textbox>
                    <w:txbxContent>
                      <w:p w:rsidR="00BE117C" w:rsidRPr="00545E48" w:rsidRDefault="00BE117C" w:rsidP="00BE117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  <w:r>
                          <w:rPr>
                            <w:sz w:val="28"/>
                          </w:rPr>
                          <w:t>z</w:t>
                        </w:r>
                      </w:p>
                    </w:txbxContent>
                  </v:textbox>
                </v:shape>
                <v:shape id="Pole tekstowe 626" o:spid="_x0000_s1031" type="#_x0000_t202" style="position:absolute;left:13716;top:17716;width:3619;height:3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6m6cUA&#10;AADcAAAADwAAAGRycy9kb3ducmV2LnhtbESPT4vCMBTE74LfITzBm6ZbsEjXKFIQRdyDfy7e3jbP&#10;tmzzUpuo1U+/WVjwOMzMb5jZojO1uFPrKssKPsYRCOLc6ooLBafjajQF4TyyxtoyKXiSg8W835th&#10;qu2D93Q/+EIECLsUFZTeN6mULi/JoBvbhjh4F9sa9EG2hdQtPgLc1DKOokQarDgslNhQVlL+c7gZ&#10;Bdts9YX779hMX3W23l2WzfV0nig1HHTLTxCeOv8O/7c3WkESJ/B3Jhw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LqbpxQAAANwAAAAPAAAAAAAAAAAAAAAAAJgCAABkcnMv&#10;ZG93bnJldi54bWxQSwUGAAAAAAQABAD1AAAAigMAAAAA&#10;" filled="f" stroked="f" strokeweight=".5pt">
                  <v:textbox>
                    <w:txbxContent>
                      <w:p w:rsidR="00BE117C" w:rsidRPr="00545E48" w:rsidRDefault="00BE117C" w:rsidP="00BE117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2z</w:t>
                        </w:r>
                      </w:p>
                    </w:txbxContent>
                  </v:textbox>
                </v:shape>
                <v:shape id="Pole tekstowe 627" o:spid="_x0000_s1032" type="#_x0000_t202" style="position:absolute;left:3714;top:8191;width:3620;height:3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IDcscA&#10;AADcAAAADwAAAGRycy9kb3ducmV2LnhtbESPQWvCQBSE7wX/w/IK3uqmAa2kriEEQkXsQevF2zP7&#10;TEKzb2N2G2N/fbdQ6HGYmW+YVTqaVgzUu8aygudZBIK4tLrhSsHxo3hagnAeWWNrmRTcyUG6njys&#10;MNH2xnsaDr4SAcIuQQW1910ipStrMuhmtiMO3sX2Bn2QfSV1j7cAN62Mo2ghDTYcFmrsKK+p/Dx8&#10;GQXbvHjH/Tk2y+82f9tdsu56PM2Vmj6O2SsIT6P/D/+1N1rBIn6B3zPhCM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1iA3LHAAAA3AAAAA8AAAAAAAAAAAAAAAAAmAIAAGRy&#10;cy9kb3ducmV2LnhtbFBLBQYAAAAABAAEAPUAAACMAwAAAAA=&#10;" filled="f" stroked="f" strokeweight=".5pt">
                  <v:textbox>
                    <w:txbxContent>
                      <w:p w:rsidR="00BE117C" w:rsidRPr="00545E48" w:rsidRDefault="00BE117C" w:rsidP="00BE117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2z</w:t>
                        </w:r>
                      </w:p>
                    </w:txbxContent>
                  </v:textbox>
                </v:shape>
                <v:shape id="Pole tekstowe 628" o:spid="_x0000_s1033" type="#_x0000_t202" style="position:absolute;left:3429;top:15144;width:3619;height:3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2XAMQA&#10;AADcAAAADwAAAGRycy9kb3ducmV2LnhtbERPTWuDQBC9F/Iflgn0VtcIDWKzShBCS2kPsV56m7oT&#10;lbiz1t0mJr++ewjk+Hjfm2I2gzjR5HrLClZRDIK4sbrnVkH9tXtKQTiPrHGwTAou5KDIFw8bzLQ9&#10;855OlW9FCGGXoYLO+zGT0jUdGXSRHYkDd7CTQR/g1Eo94TmEm0EmcbyWBnsODR2OVHbUHKs/o+C9&#10;3H3i/icx6XUoXz8O2/G3/n5W6nE5b19AeJr9XXxzv2kF6ySsDWfCEZD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9lwDEAAAA3AAAAA8AAAAAAAAAAAAAAAAAmAIAAGRycy9k&#10;b3ducmV2LnhtbFBLBQYAAAAABAAEAPUAAACJAwAAAAA=&#10;" filled="f" stroked="f" strokeweight=".5pt">
                  <v:textbox>
                    <w:txbxContent>
                      <w:p w:rsidR="00BE117C" w:rsidRPr="00545E48" w:rsidRDefault="00BE117C" w:rsidP="00BE117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2z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1F82DDE8" wp14:editId="7A87D2F6">
                <wp:simplePos x="0" y="0"/>
                <wp:positionH relativeFrom="column">
                  <wp:posOffset>156210</wp:posOffset>
                </wp:positionH>
                <wp:positionV relativeFrom="paragraph">
                  <wp:posOffset>3982085</wp:posOffset>
                </wp:positionV>
                <wp:extent cx="2857500" cy="2838450"/>
                <wp:effectExtent l="0" t="0" r="0" b="0"/>
                <wp:wrapNone/>
                <wp:docPr id="631" name="Grupa 6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7500" cy="2838450"/>
                          <a:chOff x="0" y="0"/>
                          <a:chExt cx="2857500" cy="2838450"/>
                        </a:xfrm>
                      </wpg:grpSpPr>
                      <wps:wsp>
                        <wps:cNvPr id="611" name="Siedmiokąt 611"/>
                        <wps:cNvSpPr/>
                        <wps:spPr>
                          <a:xfrm>
                            <a:off x="219075" y="28575"/>
                            <a:ext cx="2438400" cy="2438400"/>
                          </a:xfrm>
                          <a:prstGeom prst="heptagon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2" name="Pole tekstowe 612"/>
                        <wps:cNvSpPr txBox="1"/>
                        <wps:spPr>
                          <a:xfrm>
                            <a:off x="790575" y="0"/>
                            <a:ext cx="361950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B3568" w:rsidRPr="00545E48" w:rsidRDefault="009B3568" w:rsidP="009B3568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3" name="Pole tekstowe 613"/>
                        <wps:cNvSpPr txBox="1"/>
                        <wps:spPr>
                          <a:xfrm>
                            <a:off x="1838325" y="0"/>
                            <a:ext cx="361950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B3568" w:rsidRPr="00545E48" w:rsidRDefault="009B3568" w:rsidP="009B3568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7" name="Pole tekstowe 617"/>
                        <wps:cNvSpPr txBox="1"/>
                        <wps:spPr>
                          <a:xfrm>
                            <a:off x="2495550" y="790575"/>
                            <a:ext cx="361950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B3568" w:rsidRPr="00545E48" w:rsidRDefault="009B3568" w:rsidP="009B3568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8" name="Pole tekstowe 618"/>
                        <wps:cNvSpPr txBox="1"/>
                        <wps:spPr>
                          <a:xfrm>
                            <a:off x="2219325" y="2000250"/>
                            <a:ext cx="361950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B3568" w:rsidRPr="00545E48" w:rsidRDefault="009B3568" w:rsidP="009B3568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9" name="Pole tekstowe 619"/>
                        <wps:cNvSpPr txBox="1"/>
                        <wps:spPr>
                          <a:xfrm>
                            <a:off x="1257300" y="2466975"/>
                            <a:ext cx="361950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B3568" w:rsidRPr="00545E48" w:rsidRDefault="009B3568" w:rsidP="009B3568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0" name="Pole tekstowe 620"/>
                        <wps:cNvSpPr txBox="1"/>
                        <wps:spPr>
                          <a:xfrm>
                            <a:off x="171450" y="2000250"/>
                            <a:ext cx="361950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B3568" w:rsidRPr="00545E48" w:rsidRDefault="009B3568" w:rsidP="009B3568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1" name="Pole tekstowe 621"/>
                        <wps:cNvSpPr txBox="1"/>
                        <wps:spPr>
                          <a:xfrm>
                            <a:off x="0" y="781050"/>
                            <a:ext cx="361950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B3568" w:rsidRPr="00545E48" w:rsidRDefault="009B3568" w:rsidP="009B3568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631" o:spid="_x0000_s1034" style="position:absolute;margin-left:12.3pt;margin-top:313.55pt;width:225pt;height:223.5pt;z-index:251721728" coordsize="28575,28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">
                <v:shape id="Siedmiokąt 611" o:spid="_x0000_s1035" style="position:absolute;left:2190;top:285;width:24384;height:24384;visibility:visible;mso-wrap-style:square;v-text-anchor:middle" coordsize="2438400,2438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v2ccYA&#10;AADcAAAADwAAAGRycy9kb3ducmV2LnhtbESPQWvCQBSE74L/YXmCN91EJErqKqUiKK1g05b2+Mi+&#10;JqHZtyG7mthf3xWEHoeZ+YZZbXpTiwu1rrKsIJ5GIIhzqysuFLy/7SZLEM4ja6wtk4IrOdish4MV&#10;ptp2/EqXzBciQNilqKD0vkmldHlJBt3UNsTB+7atQR9kW0jdYhfgppazKEqkwYrDQokNPZWU/2Rn&#10;o+DQd198Wnz+XpP983FO24+X5bZWajzqHx9AeOr9f/je3msFSRzD7Uw4AnL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v2ccYAAADcAAAADwAAAAAAAAAAAAAAAACYAgAAZHJz&#10;L2Rvd25yZXYueG1sUEsFBgAAAAAEAAQA9QAAAIsDAAAAAA==&#10;" path="m-6,1568151l241476,482957,1219200,r977724,482957l2438406,1568151r-676614,870262l676608,2438413,-6,1568151xe" fillcolor="white [3201]" strokecolor="#f79646 [3209]" strokeweight="2pt">
                  <v:path arrowok="t" o:connecttype="custom" o:connectlocs="-6,1568151;241476,482957;1219200,0;2196924,482957;2438406,1568151;1761792,2438413;676608,2438413;-6,1568151" o:connectangles="0,0,0,0,0,0,0,0"/>
                </v:shape>
                <v:shape id="Pole tekstowe 612" o:spid="_x0000_s1036" type="#_x0000_t202" style="position:absolute;left:7905;width:3620;height:3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lqV8YA&#10;AADcAAAADwAAAGRycy9kb3ducmV2LnhtbESPQWvCQBSE74X+h+UVvDUbAw2SZhUJSEuxh2guvT2z&#10;zySYfZtmt5r213cFweMwM98w+WoyvTjT6DrLCuZRDIK4trrjRkG13zwvQDiPrLG3TAp+ycFq+fiQ&#10;Y6bthUs673wjAoRdhgpa74dMSle3ZNBFdiAO3tGOBn2QYyP1iJcAN71M4jiVBjsOCy0OVLRUn3Y/&#10;RsFHsfnE8pCYxV9fvG2P6+G7+npRavY0rV9BeJr8PXxrv2sF6TyB65lwBOTy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3lqV8YAAADcAAAADwAAAAAAAAAAAAAAAACYAgAAZHJz&#10;L2Rvd25yZXYueG1sUEsFBgAAAAAEAAQA9QAAAIsDAAAAAA==&#10;" filled="f" stroked="f" strokeweight=".5pt">
                  <v:textbox>
                    <w:txbxContent>
                      <w:p w:rsidR="009B3568" w:rsidRPr="00545E48" w:rsidRDefault="009B3568" w:rsidP="009B3568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x</w:t>
                        </w:r>
                      </w:p>
                    </w:txbxContent>
                  </v:textbox>
                </v:shape>
                <v:shape id="Pole tekstowe 613" o:spid="_x0000_s1037" type="#_x0000_t202" style="position:absolute;left:18383;width:3619;height:3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XPzMUA&#10;AADcAAAADwAAAGRycy9kb3ducmV2LnhtbESPQYvCMBSE78L+h/AEb5rqslKqUaQgLqIHXS97ezbP&#10;tti8dJuodX+9EQSPw8x8w0znranElRpXWlYwHEQgiDOrS84VHH6W/RiE88gaK8uk4E4O5rOPzhQT&#10;bW+8o+ve5yJA2CWooPC+TqR0WUEG3cDWxME72cagD7LJpW7wFuCmkqMoGkuDJYeFAmtKC8rO+4tR&#10;sE6XW9wdRyb+r9LV5rSo/w6/X0r1uu1iAsJT69/hV/tbKxgPP+F5Jhw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Nc/MxQAAANwAAAAPAAAAAAAAAAAAAAAAAJgCAABkcnMv&#10;ZG93bnJldi54bWxQSwUGAAAAAAQABAD1AAAAigMAAAAA&#10;" filled="f" stroked="f" strokeweight=".5pt">
                  <v:textbox>
                    <w:txbxContent>
                      <w:p w:rsidR="009B3568" w:rsidRPr="00545E48" w:rsidRDefault="009B3568" w:rsidP="009B3568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x</w:t>
                        </w:r>
                      </w:p>
                    </w:txbxContent>
                  </v:textbox>
                </v:shape>
                <v:shape id="Pole tekstowe 617" o:spid="_x0000_s1038" type="#_x0000_t202" style="position:absolute;left:24955;top:7905;width:3620;height:3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7Jz8cA&#10;AADcAAAADwAAAGRycy9kb3ducmV2LnhtbESPQWvCQBSE74X+h+UJvdVNhGpIXUMIBEtpD1ovvb1m&#10;n0kw+zbNrpr6692C4HGYmW+YZTaaTpxocK1lBfE0AkFcWd1yrWD3VT4nIJxH1thZJgV/5CBbPT4s&#10;MdX2zBs6bX0tAoRdigoa7/tUSlc1ZNBNbU8cvL0dDPogh1rqAc8Bbjo5i6K5NNhyWGiwp6Kh6rA9&#10;GgXvRfmJm5+ZSS5dsf7Y5/3v7vtFqafJmL+C8DT6e/jWftMK5vEC/s+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MOyc/HAAAA3AAAAA8AAAAAAAAAAAAAAAAAmAIAAGRy&#10;cy9kb3ducmV2LnhtbFBLBQYAAAAABAAEAPUAAACMAwAAAAA=&#10;" filled="f" stroked="f" strokeweight=".5pt">
                  <v:textbox>
                    <w:txbxContent>
                      <w:p w:rsidR="009B3568" w:rsidRPr="00545E48" w:rsidRDefault="009B3568" w:rsidP="009B3568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x</w:t>
                        </w:r>
                      </w:p>
                    </w:txbxContent>
                  </v:textbox>
                </v:shape>
                <v:shape id="Pole tekstowe 618" o:spid="_x0000_s1039" type="#_x0000_t202" style="position:absolute;left:22193;top:20002;width:3619;height:3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FdvcEA&#10;AADcAAAADwAAAGRycy9kb3ducmV2LnhtbERPTYvCMBC9C/sfwix401RBkWoUKYgielB78TY2Y1ts&#10;JrWJ2t1fbw6Cx8f7ni1aU4knNa60rGDQj0AQZ1aXnCtIT6veBITzyBory6Tgjxws5j+dGcbavvhA&#10;z6PPRQhhF6OCwvs6ltJlBRl0fVsTB+5qG4M+wCaXusFXCDeVHEbRWBosOTQUWFNSUHY7PoyCbbLa&#10;4+EyNJP/Klnvrsv6np5HSnV/2+UUhKfWf8Uf90YrGA/C2n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RXb3BAAAA3AAAAA8AAAAAAAAAAAAAAAAAmAIAAGRycy9kb3du&#10;cmV2LnhtbFBLBQYAAAAABAAEAPUAAACGAwAAAAA=&#10;" filled="f" stroked="f" strokeweight=".5pt">
                  <v:textbox>
                    <w:txbxContent>
                      <w:p w:rsidR="009B3568" w:rsidRPr="00545E48" w:rsidRDefault="009B3568" w:rsidP="009B3568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x</w:t>
                        </w:r>
                      </w:p>
                    </w:txbxContent>
                  </v:textbox>
                </v:shape>
                <v:shape id="Pole tekstowe 619" o:spid="_x0000_s1040" type="#_x0000_t202" style="position:absolute;left:12573;top:24669;width:3619;height:3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34JscA&#10;AADcAAAADwAAAGRycy9kb3ducmV2LnhtbESPQWvCQBSE70L/w/IKvelGoWKjq0hAWsQeknrp7TX7&#10;TIK7b9PsNkZ/fbdQ8DjMzDfMajNYI3rqfONYwXSSgCAunW64UnD82I0XIHxA1mgck4IredisH0Yr&#10;TLW7cE59ESoRIexTVFCH0KZS+rImi37iWuLonVxnMUTZVVJ3eIlwa+QsSebSYsNxocaWsprKc/Fj&#10;Feyz3TvmXzO7uJns9XDatt/Hz2elnh6H7RJEoCHcw//tN61gPn2BvzPxCMj1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d+CbHAAAA3AAAAA8AAAAAAAAAAAAAAAAAmAIAAGRy&#10;cy9kb3ducmV2LnhtbFBLBQYAAAAABAAEAPUAAACMAwAAAAA=&#10;" filled="f" stroked="f" strokeweight=".5pt">
                  <v:textbox>
                    <w:txbxContent>
                      <w:p w:rsidR="009B3568" w:rsidRPr="00545E48" w:rsidRDefault="009B3568" w:rsidP="009B3568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x</w:t>
                        </w:r>
                      </w:p>
                    </w:txbxContent>
                  </v:textbox>
                </v:shape>
                <v:shape id="Pole tekstowe 620" o:spid="_x0000_s1041" type="#_x0000_t202" style="position:absolute;left:1714;top:20002;width:3620;height:3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ubBsQA&#10;AADcAAAADwAAAGRycy9kb3ducmV2LnhtbERPTWuDQBC9F/Iflgn0VtcIDWKzShBCS2kPsV56m7oT&#10;lbiz1t0mJr++ewjk+Hjfm2I2gzjR5HrLClZRDIK4sbrnVkH9tXtKQTiPrHGwTAou5KDIFw8bzLQ9&#10;855OlW9FCGGXoYLO+zGT0jUdGXSRHYkDd7CTQR/g1Eo94TmEm0EmcbyWBnsODR2OVHbUHKs/o+C9&#10;3H3i/icx6XUoXz8O2/G3/n5W6nE5b19AeJr9XXxzv2kF6yTMD2fCEZD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LmwbEAAAA3AAAAA8AAAAAAAAAAAAAAAAAmAIAAGRycy9k&#10;b3ducmV2LnhtbFBLBQYAAAAABAAEAPUAAACJAwAAAAA=&#10;" filled="f" stroked="f" strokeweight=".5pt">
                  <v:textbox>
                    <w:txbxContent>
                      <w:p w:rsidR="009B3568" w:rsidRPr="00545E48" w:rsidRDefault="009B3568" w:rsidP="009B3568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x</w:t>
                        </w:r>
                      </w:p>
                    </w:txbxContent>
                  </v:textbox>
                </v:shape>
                <v:shape id="Pole tekstowe 621" o:spid="_x0000_s1042" type="#_x0000_t202" style="position:absolute;top:7810;width:3619;height:3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c+ncYA&#10;AADcAAAADwAAAGRycy9kb3ducmV2LnhtbESPQWvCQBSE74X+h+UVvDUbAw2SZhUJSEuxh2guvT2z&#10;zySYfZtmt5r213cFweMwM98w+WoyvTjT6DrLCuZRDIK4trrjRkG13zwvQDiPrLG3TAp+ycFq+fiQ&#10;Y6bthUs673wjAoRdhgpa74dMSle3ZNBFdiAO3tGOBn2QYyP1iJcAN71M4jiVBjsOCy0OVLRUn3Y/&#10;RsFHsfnE8pCYxV9fvG2P6+G7+npRavY0rV9BeJr8PXxrv2sFaTKH65lwBOTy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cc+ncYAAADcAAAADwAAAAAAAAAAAAAAAACYAgAAZHJz&#10;L2Rvd25yZXYueG1sUEsFBgAAAAAEAAQA9QAAAIsDAAAAAA==&#10;" filled="f" stroked="f" strokeweight=".5pt">
                  <v:textbox>
                    <w:txbxContent>
                      <w:p w:rsidR="009B3568" w:rsidRPr="00545E48" w:rsidRDefault="009B3568" w:rsidP="009B3568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47B524B9" wp14:editId="0B4EA2B4">
                <wp:simplePos x="0" y="0"/>
                <wp:positionH relativeFrom="column">
                  <wp:posOffset>2718435</wp:posOffset>
                </wp:positionH>
                <wp:positionV relativeFrom="paragraph">
                  <wp:posOffset>1858010</wp:posOffset>
                </wp:positionV>
                <wp:extent cx="3219450" cy="1466850"/>
                <wp:effectExtent l="0" t="0" r="19050" b="0"/>
                <wp:wrapNone/>
                <wp:docPr id="630" name="Grupa 6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19450" cy="1466850"/>
                          <a:chOff x="0" y="0"/>
                          <a:chExt cx="3219450" cy="1466850"/>
                        </a:xfrm>
                      </wpg:grpSpPr>
                      <wps:wsp>
                        <wps:cNvPr id="2" name="Trójkąt równoramienny 2"/>
                        <wps:cNvSpPr/>
                        <wps:spPr>
                          <a:xfrm>
                            <a:off x="0" y="0"/>
                            <a:ext cx="3219450" cy="1095375"/>
                          </a:xfrm>
                          <a:custGeom>
                            <a:avLst/>
                            <a:gdLst>
                              <a:gd name="connsiteX0" fmla="*/ 0 w 1371600"/>
                              <a:gd name="connsiteY0" fmla="*/ 2657475 h 2657475"/>
                              <a:gd name="connsiteX1" fmla="*/ 685800 w 1371600"/>
                              <a:gd name="connsiteY1" fmla="*/ 0 h 2657475"/>
                              <a:gd name="connsiteX2" fmla="*/ 1371600 w 1371600"/>
                              <a:gd name="connsiteY2" fmla="*/ 2657475 h 2657475"/>
                              <a:gd name="connsiteX3" fmla="*/ 0 w 1371600"/>
                              <a:gd name="connsiteY3" fmla="*/ 2657475 h 2657475"/>
                              <a:gd name="connsiteX0" fmla="*/ 0 w 2266950"/>
                              <a:gd name="connsiteY0" fmla="*/ 2657475 h 2657475"/>
                              <a:gd name="connsiteX1" fmla="*/ 1581150 w 2266950"/>
                              <a:gd name="connsiteY1" fmla="*/ 0 h 2657475"/>
                              <a:gd name="connsiteX2" fmla="*/ 2266950 w 2266950"/>
                              <a:gd name="connsiteY2" fmla="*/ 2657475 h 2657475"/>
                              <a:gd name="connsiteX3" fmla="*/ 0 w 2266950"/>
                              <a:gd name="connsiteY3" fmla="*/ 2657475 h 2657475"/>
                              <a:gd name="connsiteX0" fmla="*/ 0 w 3219450"/>
                              <a:gd name="connsiteY0" fmla="*/ 1181100 h 1181100"/>
                              <a:gd name="connsiteX1" fmla="*/ 3219450 w 3219450"/>
                              <a:gd name="connsiteY1" fmla="*/ 0 h 1181100"/>
                              <a:gd name="connsiteX2" fmla="*/ 2266950 w 3219450"/>
                              <a:gd name="connsiteY2" fmla="*/ 1181100 h 1181100"/>
                              <a:gd name="connsiteX3" fmla="*/ 0 w 3219450"/>
                              <a:gd name="connsiteY3" fmla="*/ 1181100 h 1181100"/>
                              <a:gd name="connsiteX0" fmla="*/ 0 w 2990850"/>
                              <a:gd name="connsiteY0" fmla="*/ 914400 h 914400"/>
                              <a:gd name="connsiteX1" fmla="*/ 2990850 w 2990850"/>
                              <a:gd name="connsiteY1" fmla="*/ 0 h 914400"/>
                              <a:gd name="connsiteX2" fmla="*/ 2266950 w 2990850"/>
                              <a:gd name="connsiteY2" fmla="*/ 914400 h 914400"/>
                              <a:gd name="connsiteX3" fmla="*/ 0 w 2990850"/>
                              <a:gd name="connsiteY3" fmla="*/ 914400 h 914400"/>
                              <a:gd name="connsiteX0" fmla="*/ 0 w 3219450"/>
                              <a:gd name="connsiteY0" fmla="*/ 1095375 h 1095375"/>
                              <a:gd name="connsiteX1" fmla="*/ 3219450 w 3219450"/>
                              <a:gd name="connsiteY1" fmla="*/ 0 h 1095375"/>
                              <a:gd name="connsiteX2" fmla="*/ 2266950 w 3219450"/>
                              <a:gd name="connsiteY2" fmla="*/ 1095375 h 1095375"/>
                              <a:gd name="connsiteX3" fmla="*/ 0 w 3219450"/>
                              <a:gd name="connsiteY3" fmla="*/ 1095375 h 10953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219450" h="1095375">
                                <a:moveTo>
                                  <a:pt x="0" y="1095375"/>
                                </a:moveTo>
                                <a:lnTo>
                                  <a:pt x="3219450" y="0"/>
                                </a:lnTo>
                                <a:lnTo>
                                  <a:pt x="2266950" y="1095375"/>
                                </a:lnTo>
                                <a:lnTo>
                                  <a:pt x="0" y="1095375"/>
                                </a:ln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Pole tekstowe 11"/>
                        <wps:cNvSpPr txBox="1"/>
                        <wps:spPr>
                          <a:xfrm>
                            <a:off x="1343025" y="1095375"/>
                            <a:ext cx="361950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5E48" w:rsidRPr="00545E48" w:rsidRDefault="00545E48" w:rsidP="00545E48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Pole tekstowe 30"/>
                        <wps:cNvSpPr txBox="1"/>
                        <wps:spPr>
                          <a:xfrm>
                            <a:off x="1438275" y="9525"/>
                            <a:ext cx="466725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41647" w:rsidRPr="00C41647" w:rsidRDefault="00C41647" w:rsidP="00C41647">
                              <w:pPr>
                                <w:rPr>
                                  <w:rFonts w:asciiTheme="minorHAnsi" w:eastAsiaTheme="minorEastAsia" w:hAnsiTheme="minorHAnsi" w:cstheme="minorBidi"/>
                                  <w:sz w:val="28"/>
                                </w:rPr>
                              </w:pPr>
                              <m:oMathPara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4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3</m:t>
                                      </m:r>
                                    </m:den>
                                  </m:f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b</m:t>
                                  </m:r>
                                </m:oMath>
                              </m:oMathPara>
                            </w:p>
                            <w:p w:rsidR="00C41647" w:rsidRPr="00C41647" w:rsidRDefault="00C41647" w:rsidP="00C41647">
                              <w:pPr>
                                <w:rPr>
                                  <w:rFonts w:asciiTheme="minorHAnsi" w:eastAsiaTheme="minorEastAsia" w:hAnsiTheme="minorHAnsi" w:cstheme="minorBidi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Pole tekstowe 31"/>
                        <wps:cNvSpPr txBox="1"/>
                        <wps:spPr>
                          <a:xfrm>
                            <a:off x="2752725" y="504825"/>
                            <a:ext cx="466725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41647" w:rsidRPr="00C41647" w:rsidRDefault="00C41647" w:rsidP="00C41647">
                              <w:pPr>
                                <w:rPr>
                                  <w:rFonts w:asciiTheme="minorHAnsi" w:eastAsiaTheme="minorEastAsia" w:hAnsiTheme="minorHAnsi" w:cstheme="minorBidi"/>
                                  <w:sz w:val="28"/>
                                </w:rPr>
                              </w:pPr>
                              <m:oMathPara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2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</w:rPr>
                                        <m:t>3</m:t>
                                      </m:r>
                                    </m:den>
                                  </m:f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b</m:t>
                                  </m:r>
                                </m:oMath>
                              </m:oMathPara>
                            </w:p>
                            <w:p w:rsidR="00C41647" w:rsidRPr="00C41647" w:rsidRDefault="00C41647" w:rsidP="00C41647">
                              <w:pPr>
                                <w:rPr>
                                  <w:rFonts w:asciiTheme="minorHAnsi" w:eastAsiaTheme="minorEastAsia" w:hAnsiTheme="minorHAnsi" w:cstheme="minorBidi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630" o:spid="_x0000_s1043" style="position:absolute;margin-left:214.05pt;margin-top:146.3pt;width:253.5pt;height:115.5pt;z-index:251706368" coordsize="32194,14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">
                <v:shape id="Trójkąt równoramienny 2" o:spid="_x0000_s1044" style="position:absolute;width:32194;height:10953;visibility:visible;mso-wrap-style:square;v-text-anchor:middle" coordsize="3219450,1095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J7QsMA&#10;AADaAAAADwAAAGRycy9kb3ducmV2LnhtbESPQWsCMRSE74X+h/AKXqRmXVRka5QiKNpTXdueH5vX&#10;3aWblzWJGv99UxB6HGbmG2axiqYTF3K+taxgPMpAEFdWt1wr+DhunucgfEDW2FkmBTfysFo+Piyw&#10;0PbKB7qUoRYJwr5ABU0IfSGlrxoy6Ee2J07et3UGQ5KultrhNcFNJ/Msm0mDLaeFBntaN1T9lGej&#10;YOK+NvHtfTqM2fxzL2mYy1PYKjV4iq8vIALF8B++t3daQQ5/V9IN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+J7QsMAAADaAAAADwAAAAAAAAAAAAAAAACYAgAAZHJzL2Rv&#10;d25yZXYueG1sUEsFBgAAAAAEAAQA9QAAAIgDAAAAAA==&#10;" path="m,1095375l3219450,,2266950,1095375,,1095375xe" fillcolor="white [3201]" strokecolor="#8064a2 [3207]" strokeweight="2pt">
                  <v:path arrowok="t" o:connecttype="custom" o:connectlocs="0,1095375;3219450,0;2266950,1095375;0,1095375" o:connectangles="0,0,0,0"/>
                </v:shape>
                <v:shape id="Pole tekstowe 11" o:spid="_x0000_s1045" type="#_x0000_t202" style="position:absolute;left:13430;top:10953;width:3619;height:3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<v:textbox>
                    <w:txbxContent>
                      <w:p w:rsidR="00545E48" w:rsidRPr="00545E48" w:rsidRDefault="00545E48" w:rsidP="00545E48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b</w:t>
                        </w:r>
                      </w:p>
                    </w:txbxContent>
                  </v:textbox>
                </v:shape>
                <v:shape id="Pole tekstowe 30" o:spid="_x0000_s1046" type="#_x0000_t202" style="position:absolute;left:14382;top:95;width:4668;height:4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JG78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JG78MAAADbAAAADwAAAAAAAAAAAAAAAACYAgAAZHJzL2Rv&#10;d25yZXYueG1sUEsFBgAAAAAEAAQA9QAAAIgDAAAAAA==&#10;" filled="f" stroked="f" strokeweight=".5pt">
                  <v:textbox>
                    <w:txbxContent>
                      <w:p w:rsidR="00C41647" w:rsidRPr="00C41647" w:rsidRDefault="00C41647" w:rsidP="00C41647">
                        <w:pPr>
                          <w:rPr>
                            <w:rFonts w:asciiTheme="minorHAnsi" w:eastAsiaTheme="minorEastAsia" w:hAnsiTheme="minorHAnsi" w:cstheme="minorBidi"/>
                            <w:sz w:val="28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4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3</m:t>
                                </m:r>
                              </m:den>
                            </m:f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b</m:t>
                            </m:r>
                          </m:oMath>
                        </m:oMathPara>
                      </w:p>
                      <w:p w:rsidR="00C41647" w:rsidRPr="00C41647" w:rsidRDefault="00C41647" w:rsidP="00C41647">
                        <w:pPr>
                          <w:rPr>
                            <w:rFonts w:asciiTheme="minorHAnsi" w:eastAsiaTheme="minorEastAsia" w:hAnsiTheme="minorHAnsi" w:cstheme="minorBidi"/>
                            <w:sz w:val="28"/>
                          </w:rPr>
                        </w:pPr>
                      </w:p>
                    </w:txbxContent>
                  </v:textbox>
                </v:shape>
                <v:shape id="Pole tekstowe 31" o:spid="_x0000_s1047" type="#_x0000_t202" style="position:absolute;left:27527;top:5048;width:4667;height:4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7jdMUA&#10;AADbAAAADwAAAGRycy9kb3ducmV2LnhtbESPQWvCQBSE74L/YXlCb7qJxS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7uN0xQAAANsAAAAPAAAAAAAAAAAAAAAAAJgCAABkcnMv&#10;ZG93bnJldi54bWxQSwUGAAAAAAQABAD1AAAAigMAAAAA&#10;" filled="f" stroked="f" strokeweight=".5pt">
                  <v:textbox>
                    <w:txbxContent>
                      <w:p w:rsidR="00C41647" w:rsidRPr="00C41647" w:rsidRDefault="00C41647" w:rsidP="00C41647">
                        <w:pPr>
                          <w:rPr>
                            <w:rFonts w:asciiTheme="minorHAnsi" w:eastAsiaTheme="minorEastAsia" w:hAnsiTheme="minorHAnsi" w:cstheme="minorBidi"/>
                            <w:sz w:val="28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2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3</m:t>
                                </m:r>
                              </m:den>
                            </m:f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b</m:t>
                            </m:r>
                          </m:oMath>
                        </m:oMathPara>
                      </w:p>
                      <w:p w:rsidR="00C41647" w:rsidRPr="00C41647" w:rsidRDefault="00C41647" w:rsidP="00C41647">
                        <w:pPr>
                          <w:rPr>
                            <w:rFonts w:asciiTheme="minorHAnsi" w:eastAsiaTheme="minorEastAsia" w:hAnsiTheme="minorHAnsi" w:cstheme="minorBidi"/>
                            <w:sz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2C49088" wp14:editId="29E993A4">
                <wp:simplePos x="0" y="0"/>
                <wp:positionH relativeFrom="column">
                  <wp:posOffset>680085</wp:posOffset>
                </wp:positionH>
                <wp:positionV relativeFrom="paragraph">
                  <wp:posOffset>810260</wp:posOffset>
                </wp:positionV>
                <wp:extent cx="1857375" cy="2495550"/>
                <wp:effectExtent l="0" t="0" r="9525" b="0"/>
                <wp:wrapNone/>
                <wp:docPr id="629" name="Grupa 6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2495550"/>
                          <a:chOff x="0" y="0"/>
                          <a:chExt cx="1857375" cy="2495550"/>
                        </a:xfrm>
                      </wpg:grpSpPr>
                      <wps:wsp>
                        <wps:cNvPr id="1" name="Pięciokąt foremny 1"/>
                        <wps:cNvSpPr/>
                        <wps:spPr>
                          <a:xfrm>
                            <a:off x="0" y="0"/>
                            <a:ext cx="1804331" cy="2124070"/>
                          </a:xfrm>
                          <a:custGeom>
                            <a:avLst/>
                            <a:gdLst>
                              <a:gd name="connsiteX0" fmla="*/ 2 w 2230120"/>
                              <a:gd name="connsiteY0" fmla="*/ 811322 h 2124075"/>
                              <a:gd name="connsiteX1" fmla="*/ 1115060 w 2230120"/>
                              <a:gd name="connsiteY1" fmla="*/ 0 h 2124075"/>
                              <a:gd name="connsiteX2" fmla="*/ 2230118 w 2230120"/>
                              <a:gd name="connsiteY2" fmla="*/ 811322 h 2124075"/>
                              <a:gd name="connsiteX3" fmla="*/ 1804204 w 2230120"/>
                              <a:gd name="connsiteY3" fmla="*/ 2124070 h 2124075"/>
                              <a:gd name="connsiteX4" fmla="*/ 425916 w 2230120"/>
                              <a:gd name="connsiteY4" fmla="*/ 2124070 h 2124075"/>
                              <a:gd name="connsiteX5" fmla="*/ 2 w 2230120"/>
                              <a:gd name="connsiteY5" fmla="*/ 811322 h 2124075"/>
                              <a:gd name="connsiteX0" fmla="*/ 507534 w 1804202"/>
                              <a:gd name="connsiteY0" fmla="*/ 1620947 h 2124070"/>
                              <a:gd name="connsiteX1" fmla="*/ 689144 w 1804202"/>
                              <a:gd name="connsiteY1" fmla="*/ 0 h 2124070"/>
                              <a:gd name="connsiteX2" fmla="*/ 1804202 w 1804202"/>
                              <a:gd name="connsiteY2" fmla="*/ 811322 h 2124070"/>
                              <a:gd name="connsiteX3" fmla="*/ 1378288 w 1804202"/>
                              <a:gd name="connsiteY3" fmla="*/ 2124070 h 2124070"/>
                              <a:gd name="connsiteX4" fmla="*/ 0 w 1804202"/>
                              <a:gd name="connsiteY4" fmla="*/ 2124070 h 2124070"/>
                              <a:gd name="connsiteX5" fmla="*/ 507534 w 1804202"/>
                              <a:gd name="connsiteY5" fmla="*/ 1620947 h 21240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804202" h="2124070">
                                <a:moveTo>
                                  <a:pt x="507534" y="1620947"/>
                                </a:moveTo>
                                <a:lnTo>
                                  <a:pt x="689144" y="0"/>
                                </a:lnTo>
                                <a:lnTo>
                                  <a:pt x="1804202" y="811322"/>
                                </a:lnTo>
                                <a:lnTo>
                                  <a:pt x="1378288" y="2124070"/>
                                </a:lnTo>
                                <a:lnTo>
                                  <a:pt x="0" y="2124070"/>
                                </a:lnTo>
                                <a:lnTo>
                                  <a:pt x="507534" y="1620947"/>
                                </a:ln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Pole tekstowe 6"/>
                        <wps:cNvSpPr txBox="1"/>
                        <wps:spPr>
                          <a:xfrm>
                            <a:off x="1133475" y="142875"/>
                            <a:ext cx="361950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5E48" w:rsidRPr="00545E48" w:rsidRDefault="00545E48" w:rsidP="00545E48">
                              <w:pPr>
                                <w:rPr>
                                  <w:sz w:val="28"/>
                                </w:rPr>
                              </w:pPr>
                              <w:r w:rsidRPr="00545E48">
                                <w:rPr>
                                  <w:sz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Pole tekstowe 7"/>
                        <wps:cNvSpPr txBox="1"/>
                        <wps:spPr>
                          <a:xfrm>
                            <a:off x="1495425" y="1390650"/>
                            <a:ext cx="361950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5E48" w:rsidRPr="00545E48" w:rsidRDefault="00545E48" w:rsidP="00545E48">
                              <w:pPr>
                                <w:rPr>
                                  <w:sz w:val="28"/>
                                </w:rPr>
                              </w:pPr>
                              <w:r w:rsidRPr="00545E48">
                                <w:rPr>
                                  <w:sz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Pole tekstowe 10"/>
                        <wps:cNvSpPr txBox="1"/>
                        <wps:spPr>
                          <a:xfrm>
                            <a:off x="504825" y="2124075"/>
                            <a:ext cx="361950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5E48" w:rsidRPr="00545E48" w:rsidRDefault="00545E48" w:rsidP="00545E48">
                              <w:pPr>
                                <w:rPr>
                                  <w:sz w:val="28"/>
                                </w:rPr>
                              </w:pPr>
                              <w:r w:rsidRPr="00545E48">
                                <w:rPr>
                                  <w:sz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Pole tekstowe 28"/>
                        <wps:cNvSpPr txBox="1"/>
                        <wps:spPr>
                          <a:xfrm>
                            <a:off x="38100" y="1495425"/>
                            <a:ext cx="466725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161F4" w:rsidRPr="00545E48" w:rsidRDefault="00C161F4" w:rsidP="00C161F4">
                              <w:pPr>
                                <w:rPr>
                                  <w:sz w:val="28"/>
                                </w:rPr>
                              </w:p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  <w:r>
                                <w:rPr>
                                  <w:sz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Pole tekstowe 29"/>
                        <wps:cNvSpPr txBox="1"/>
                        <wps:spPr>
                          <a:xfrm>
                            <a:off x="266700" y="476250"/>
                            <a:ext cx="466725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161F4" w:rsidRPr="00545E48" w:rsidRDefault="00C161F4" w:rsidP="00C161F4">
                              <w:pPr>
                                <w:rPr>
                                  <w:sz w:val="28"/>
                                </w:rPr>
                              </w:p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  <w:r>
                                <w:rPr>
                                  <w:sz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629" o:spid="_x0000_s1048" style="position:absolute;margin-left:53.55pt;margin-top:63.8pt;width:146.25pt;height:196.5pt;z-index:251702272" coordsize="18573,24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">
                <v:shape id="Pięciokąt foremny 1" o:spid="_x0000_s1049" style="position:absolute;width:18043;height:21240;visibility:visible;mso-wrap-style:square;v-text-anchor:middle" coordsize="1804202,21240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jsRL4A&#10;AADaAAAADwAAAGRycy9kb3ducmV2LnhtbERPTYvCMBC9C/6HMII3TbsHV6tpEWVB8KQreB2bsS02&#10;k9qkWv+9ERb2NDze56yy3tTiQa2rLCuIpxEI4tzqigsFp9+fyRyE88gaa8uk4EUOsnQ4WGGi7ZMP&#10;9Dj6QoQQdgkqKL1vEildXpJBN7UNceCutjXoA2wLqVt8hnBTy68omkmDFYeGEhvalJTfjp1R4Ob7&#10;brbFC9vv6Nqd1/F9s4jvSo1H/XoJwlPv/8V/7p0O8+HzyufK9A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eo7ES+AAAA2gAAAA8AAAAAAAAAAAAAAAAAmAIAAGRycy9kb3ducmV2&#10;LnhtbFBLBQYAAAAABAAEAPUAAACDAwAAAAA=&#10;" path="m507534,1620947l689144,,1804202,811322,1378288,2124070,,2124070,507534,1620947xe" fillcolor="white [3201]" strokecolor="#4bacc6 [3208]" strokeweight="2pt">
                  <v:path arrowok="t" o:connecttype="custom" o:connectlocs="507570,1620947;689193,0;1804331,811322;1378387,2124070;0,2124070;507570,1620947" o:connectangles="0,0,0,0,0,0"/>
                </v:shape>
                <v:shape id="Pole tekstowe 6" o:spid="_x0000_s1050" type="#_x0000_t202" style="position:absolute;left:11334;top:1428;width:3620;height:3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    <v:textbox>
                    <w:txbxContent>
                      <w:p w:rsidR="00545E48" w:rsidRPr="00545E48" w:rsidRDefault="00545E48" w:rsidP="00545E48">
                        <w:pPr>
                          <w:rPr>
                            <w:sz w:val="28"/>
                          </w:rPr>
                        </w:pPr>
                        <w:r w:rsidRPr="00545E48">
                          <w:rPr>
                            <w:sz w:val="28"/>
                          </w:rPr>
                          <w:t>a</w:t>
                        </w:r>
                      </w:p>
                    </w:txbxContent>
                  </v:textbox>
                </v:shape>
                <v:shape id="Pole tekstowe 7" o:spid="_x0000_s1051" type="#_x0000_t202" style="position:absolute;left:14954;top:13906;width:3619;height:3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<v:textbox>
                    <w:txbxContent>
                      <w:p w:rsidR="00545E48" w:rsidRPr="00545E48" w:rsidRDefault="00545E48" w:rsidP="00545E48">
                        <w:pPr>
                          <w:rPr>
                            <w:sz w:val="28"/>
                          </w:rPr>
                        </w:pPr>
                        <w:r w:rsidRPr="00545E48">
                          <w:rPr>
                            <w:sz w:val="28"/>
                          </w:rPr>
                          <w:t>a</w:t>
                        </w:r>
                      </w:p>
                    </w:txbxContent>
                  </v:textbox>
                </v:shape>
                <v:shape id="Pole tekstowe 10" o:spid="_x0000_s1052" type="#_x0000_t202" style="position:absolute;left:5048;top:21240;width:3619;height:3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<v:textbox>
                    <w:txbxContent>
                      <w:p w:rsidR="00545E48" w:rsidRPr="00545E48" w:rsidRDefault="00545E48" w:rsidP="00545E48">
                        <w:pPr>
                          <w:rPr>
                            <w:sz w:val="28"/>
                          </w:rPr>
                        </w:pPr>
                        <w:r w:rsidRPr="00545E48">
                          <w:rPr>
                            <w:sz w:val="28"/>
                          </w:rPr>
                          <w:t>a</w:t>
                        </w:r>
                      </w:p>
                    </w:txbxContent>
                  </v:textbox>
                </v:shape>
                <v:shape id="Pole tekstowe 28" o:spid="_x0000_s1053" type="#_x0000_t202" style="position:absolute;left:381;top:14954;width:4667;height:4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3cNM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WP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dw0wgAAANsAAAAPAAAAAAAAAAAAAAAAAJgCAABkcnMvZG93&#10;bnJldi54bWxQSwUGAAAAAAQABAD1AAAAhwMAAAAA&#10;" filled="f" stroked="f" strokeweight=".5pt">
                  <v:textbox>
                    <w:txbxContent>
                      <w:p w:rsidR="00C161F4" w:rsidRPr="00545E48" w:rsidRDefault="00C161F4" w:rsidP="00C161F4">
                        <w:pPr>
                          <w:rPr>
                            <w:sz w:val="28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2</m:t>
                              </m:r>
                            </m:den>
                          </m:f>
                        </m:oMath>
                        <w:r>
                          <w:rPr>
                            <w:sz w:val="28"/>
                          </w:rPr>
                          <w:t>a</w:t>
                        </w:r>
                      </w:p>
                    </w:txbxContent>
                  </v:textbox>
                </v:shape>
                <v:shape id="Pole tekstowe 29" o:spid="_x0000_s1054" type="#_x0000_t202" style="position:absolute;left:2667;top:4762;width:4667;height:4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F5r8YA&#10;AADbAAAADwAAAGRycy9kb3ducmV2LnhtbESPQWvCQBSE7wX/w/KE3pqNgYpGVwmB0FLag5pLb6/Z&#10;ZxLMvo3Zrab++m6h4HGYmW+Y9XY0nbjQ4FrLCmZRDIK4srrlWkF5KJ4WIJxH1thZJgU/5GC7mTys&#10;MdX2yju67H0tAoRdigoa7/tUSlc1ZNBFticO3tEOBn2QQy31gNcAN51M4nguDbYcFhrsKW+oOu2/&#10;jYK3vPjA3VdiFrcuf3k/Zv25/HxW6nE6ZisQnkZ/D/+3X7WCZAl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0F5r8YAAADbAAAADwAAAAAAAAAAAAAAAACYAgAAZHJz&#10;L2Rvd25yZXYueG1sUEsFBgAAAAAEAAQA9QAAAIsDAAAAAA==&#10;" filled="f" stroked="f" strokeweight=".5pt">
                  <v:textbox>
                    <w:txbxContent>
                      <w:p w:rsidR="00C161F4" w:rsidRPr="00545E48" w:rsidRDefault="00C161F4" w:rsidP="00C161F4">
                        <w:pPr>
                          <w:rPr>
                            <w:sz w:val="28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2</m:t>
                              </m:r>
                            </m:den>
                          </m:f>
                        </m:oMath>
                        <w:r>
                          <w:rPr>
                            <w:sz w:val="28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45E48" w:rsidRPr="002B0C3B">
        <w:t xml:space="preserve"> </w:t>
      </w:r>
      <w:bookmarkStart w:id="0" w:name="_GoBack"/>
      <w:bookmarkEnd w:id="0"/>
    </w:p>
    <w:sectPr w:rsidR="002B0C3B" w:rsidRPr="002B0C3B" w:rsidSect="001400E4">
      <w:headerReference w:type="default" r:id="rId9"/>
      <w:footerReference w:type="even" r:id="rId10"/>
      <w:headerReference w:type="first" r:id="rId11"/>
      <w:footerReference w:type="first" r:id="rId12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D5" w:rsidRDefault="00CF46D5">
      <w:pPr>
        <w:spacing w:after="0" w:line="240" w:lineRule="auto"/>
      </w:pPr>
      <w:r>
        <w:separator/>
      </w:r>
    </w:p>
  </w:endnote>
  <w:endnote w:type="continuationSeparator" w:id="0">
    <w:p w:rsidR="00CF46D5" w:rsidRDefault="00CF4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81F7219" wp14:editId="7969056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EDFCC22" wp14:editId="1AA71A55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D5" w:rsidRDefault="00CF46D5">
      <w:pPr>
        <w:spacing w:after="0" w:line="240" w:lineRule="auto"/>
      </w:pPr>
      <w:r>
        <w:separator/>
      </w:r>
    </w:p>
  </w:footnote>
  <w:footnote w:type="continuationSeparator" w:id="0">
    <w:p w:rsidR="00CF46D5" w:rsidRDefault="00CF4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C75536" wp14:editId="491CB5AF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545E48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Suma algebraiczna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55" type="#_x0000_t202" style="position:absolute;margin-left:548.45pt;margin-top:231.5pt;width:32.25pt;height:378.9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545E48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Suma algebraiczna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D72D5D6" wp14:editId="698255B8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4"/>
                      </a:lnRef>
                      <a:fillRef idx="3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" fillcolor="#413253 [1639]" strokecolor="#795d9b [3047]">
              <v:fill color2="#775c99 [3015]" rotate="t" angle="180" colors="0 #5d417e;52429f #7b58a6;1 #7b57a8" focus="100%" type="gradient">
                <o:fill v:ext="view" type="gradientUnscaled"/>
              </v:fill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4DFE0C6" wp14:editId="3BBED270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8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h9Wsg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29BE99B" wp14:editId="525DADC2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9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21F6B15"/>
    <w:multiLevelType w:val="hybridMultilevel"/>
    <w:tmpl w:val="81006A48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3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12"/>
  </w:num>
  <w:num w:numId="8">
    <w:abstractNumId w:val="11"/>
  </w:num>
  <w:num w:numId="9">
    <w:abstractNumId w:val="9"/>
  </w:num>
  <w:num w:numId="10">
    <w:abstractNumId w:val="13"/>
  </w:num>
  <w:num w:numId="11">
    <w:abstractNumId w:val="10"/>
  </w:num>
  <w:num w:numId="12">
    <w:abstractNumId w:val="5"/>
  </w:num>
  <w:num w:numId="13">
    <w:abstractNumId w:val="6"/>
  </w:num>
  <w:num w:numId="1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2EE"/>
    <w:rsid w:val="00216359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A7147"/>
    <w:rsid w:val="002B0C3B"/>
    <w:rsid w:val="002B424A"/>
    <w:rsid w:val="002B65A3"/>
    <w:rsid w:val="002C2BC9"/>
    <w:rsid w:val="002C4363"/>
    <w:rsid w:val="002E7CAF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51C4"/>
    <w:rsid w:val="003C2150"/>
    <w:rsid w:val="003C50D3"/>
    <w:rsid w:val="0043523E"/>
    <w:rsid w:val="00440514"/>
    <w:rsid w:val="00445235"/>
    <w:rsid w:val="00456B46"/>
    <w:rsid w:val="00483427"/>
    <w:rsid w:val="0048674D"/>
    <w:rsid w:val="00494865"/>
    <w:rsid w:val="00495CF1"/>
    <w:rsid w:val="004A248B"/>
    <w:rsid w:val="004E612C"/>
    <w:rsid w:val="00524E3C"/>
    <w:rsid w:val="00525657"/>
    <w:rsid w:val="00526002"/>
    <w:rsid w:val="00533D49"/>
    <w:rsid w:val="00541E77"/>
    <w:rsid w:val="00545E48"/>
    <w:rsid w:val="00567D35"/>
    <w:rsid w:val="00573FD3"/>
    <w:rsid w:val="00576739"/>
    <w:rsid w:val="0058526E"/>
    <w:rsid w:val="0059065E"/>
    <w:rsid w:val="00590F58"/>
    <w:rsid w:val="005965CF"/>
    <w:rsid w:val="00597AC4"/>
    <w:rsid w:val="005A522C"/>
    <w:rsid w:val="005B3020"/>
    <w:rsid w:val="005B3E89"/>
    <w:rsid w:val="005C0538"/>
    <w:rsid w:val="005C1B24"/>
    <w:rsid w:val="005D1E81"/>
    <w:rsid w:val="005E1805"/>
    <w:rsid w:val="005E31C7"/>
    <w:rsid w:val="005E5D03"/>
    <w:rsid w:val="005F4184"/>
    <w:rsid w:val="00602A02"/>
    <w:rsid w:val="006055F4"/>
    <w:rsid w:val="006369DA"/>
    <w:rsid w:val="00656333"/>
    <w:rsid w:val="0066326B"/>
    <w:rsid w:val="00670B64"/>
    <w:rsid w:val="00674085"/>
    <w:rsid w:val="006B5A7D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84236"/>
    <w:rsid w:val="00786B2F"/>
    <w:rsid w:val="007A1EF6"/>
    <w:rsid w:val="007A5143"/>
    <w:rsid w:val="007B4978"/>
    <w:rsid w:val="007D0166"/>
    <w:rsid w:val="007F7E19"/>
    <w:rsid w:val="008053A5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7EA5"/>
    <w:rsid w:val="0092452D"/>
    <w:rsid w:val="00937563"/>
    <w:rsid w:val="00942478"/>
    <w:rsid w:val="009554A9"/>
    <w:rsid w:val="0095731E"/>
    <w:rsid w:val="00961005"/>
    <w:rsid w:val="00965137"/>
    <w:rsid w:val="00986499"/>
    <w:rsid w:val="00991A5C"/>
    <w:rsid w:val="00995842"/>
    <w:rsid w:val="009A011D"/>
    <w:rsid w:val="009A0611"/>
    <w:rsid w:val="009A3D98"/>
    <w:rsid w:val="009A605F"/>
    <w:rsid w:val="009B10EC"/>
    <w:rsid w:val="009B3568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B20C3"/>
    <w:rsid w:val="00AB5BDA"/>
    <w:rsid w:val="00AB6C96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117C"/>
    <w:rsid w:val="00BE37E4"/>
    <w:rsid w:val="00BE75CE"/>
    <w:rsid w:val="00C123B1"/>
    <w:rsid w:val="00C161F4"/>
    <w:rsid w:val="00C34D7F"/>
    <w:rsid w:val="00C41647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D6DD9"/>
    <w:rsid w:val="00CE577E"/>
    <w:rsid w:val="00CF46D5"/>
    <w:rsid w:val="00D00048"/>
    <w:rsid w:val="00D21E13"/>
    <w:rsid w:val="00D237C0"/>
    <w:rsid w:val="00D24FA6"/>
    <w:rsid w:val="00D31626"/>
    <w:rsid w:val="00D3312F"/>
    <w:rsid w:val="00D3383F"/>
    <w:rsid w:val="00D36EC9"/>
    <w:rsid w:val="00D464CB"/>
    <w:rsid w:val="00D469F5"/>
    <w:rsid w:val="00D61106"/>
    <w:rsid w:val="00D623FB"/>
    <w:rsid w:val="00D62D67"/>
    <w:rsid w:val="00D6553D"/>
    <w:rsid w:val="00D75403"/>
    <w:rsid w:val="00D90B1D"/>
    <w:rsid w:val="00DA1DCA"/>
    <w:rsid w:val="00DB718D"/>
    <w:rsid w:val="00DC28F1"/>
    <w:rsid w:val="00DF7B22"/>
    <w:rsid w:val="00E04B0E"/>
    <w:rsid w:val="00E108FB"/>
    <w:rsid w:val="00E13D1C"/>
    <w:rsid w:val="00E13F30"/>
    <w:rsid w:val="00E17053"/>
    <w:rsid w:val="00E25477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67"/>
    <w:rsid w:val="00D464CB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67"/>
    <w:rsid w:val="00D464CB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61514-473C-4E7E-A5AC-8EB272650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29</TotalTime>
  <Pages>1</Pages>
  <Words>16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Ania</cp:lastModifiedBy>
  <cp:revision>7</cp:revision>
  <cp:lastPrinted>2013-08-28T08:44:00Z</cp:lastPrinted>
  <dcterms:created xsi:type="dcterms:W3CDTF">2013-08-28T08:16:00Z</dcterms:created>
  <dcterms:modified xsi:type="dcterms:W3CDTF">2013-08-28T08:44:00Z</dcterms:modified>
</cp:coreProperties>
</file>